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663</w:t>
          </w:r>
        </w:p>
        <w:p>
          <w:pPr>
            <w:spacing w:before="0" w:after="0"/>
          </w:pPr>
          <w:r>
            <w:t>6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